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6F618" w14:textId="21E05DFC" w:rsidR="0021430B" w:rsidRDefault="00722286" w:rsidP="008153EE">
      <w:pPr>
        <w:pStyle w:val="SenderAddress"/>
      </w:pPr>
      <w:sdt>
        <w:sdtPr>
          <w:id w:val="943186702"/>
          <w:placeholder>
            <w:docPart w:val="E49759D9ED2E443F90969C16A239CE2C"/>
          </w:placeholder>
          <w:showingPlcHdr/>
        </w:sdtPr>
        <w:sdtEndPr/>
        <w:sdtContent>
          <w:r w:rsidR="00DE630F">
            <w:t>[Your name]</w:t>
          </w:r>
        </w:sdtContent>
      </w:sdt>
    </w:p>
    <w:p w14:paraId="465BBAFA" w14:textId="77777777" w:rsidR="00FD5F91" w:rsidRDefault="00722286" w:rsidP="00643A94">
      <w:pPr>
        <w:pStyle w:val="SenderAddress"/>
      </w:pPr>
      <w:sdt>
        <w:sdtPr>
          <w:id w:val="1504695872"/>
          <w:placeholder>
            <w:docPart w:val="2F05316F1C5843DC8406A71D0FEE9BFE"/>
          </w:placeholder>
          <w:showingPlcHdr/>
        </w:sdtPr>
        <w:sdtEndPr/>
        <w:sdtContent>
          <w:r w:rsidR="006D22CF">
            <w:t>[Street</w:t>
          </w:r>
          <w:r w:rsidR="00DE630F">
            <w:t>]</w:t>
          </w:r>
        </w:sdtContent>
      </w:sdt>
    </w:p>
    <w:p w14:paraId="4820F4DE" w14:textId="77777777" w:rsidR="00FD5F91" w:rsidRDefault="00722286" w:rsidP="00643A94">
      <w:pPr>
        <w:pStyle w:val="SenderAddress"/>
      </w:pPr>
      <w:sdt>
        <w:sdtPr>
          <w:id w:val="-646201635"/>
          <w:placeholder>
            <w:docPart w:val="79A5E9BFA14549E2B6A7FF4525DC3019"/>
          </w:placeholder>
          <w:showingPlcHdr/>
        </w:sdtPr>
        <w:sdtEndPr/>
        <w:sdtContent>
          <w:r w:rsidR="00DE630F">
            <w:t>[City, State ZIP]</w:t>
          </w:r>
        </w:sdtContent>
      </w:sdt>
    </w:p>
    <w:p w14:paraId="335EBFA4" w14:textId="446FDAF0" w:rsidR="00CA2840" w:rsidRDefault="000B2F26" w:rsidP="008153EE">
      <w:pPr>
        <w:jc w:val="right"/>
      </w:pPr>
      <w:r>
        <w:fldChar w:fldCharType="begin"/>
      </w:r>
      <w:r w:rsidR="00DE630F">
        <w:instrText xml:space="preserve"> DATE  \@ "dddd, MMMM dd, yyyy"  \* MERGEFORMAT </w:instrText>
      </w:r>
      <w:r>
        <w:fldChar w:fldCharType="separate"/>
      </w:r>
      <w:r w:rsidR="00722286">
        <w:rPr>
          <w:noProof/>
        </w:rPr>
        <w:t>Friday, December 11, 2009</w:t>
      </w:r>
      <w:r>
        <w:fldChar w:fldCharType="end"/>
      </w:r>
    </w:p>
    <w:p w14:paraId="54EACBFF" w14:textId="77777777" w:rsidR="00CA2840" w:rsidRDefault="00CA2840" w:rsidP="00CA2840"/>
    <w:p w14:paraId="4EA0D22C" w14:textId="77777777" w:rsidR="00CA2840" w:rsidRDefault="00CA2840" w:rsidP="00CA2840"/>
    <w:p w14:paraId="0AABC857" w14:textId="77777777" w:rsidR="00CA2840" w:rsidRPr="00CA2840" w:rsidRDefault="00CA2840" w:rsidP="00CA2840"/>
    <w:p w14:paraId="7B3169B9" w14:textId="391678F3" w:rsidR="00FD5F91" w:rsidRPr="006D22CF" w:rsidRDefault="00722286" w:rsidP="00FD5F91">
      <w:pPr>
        <w:pStyle w:val="RecipientAddress"/>
      </w:pPr>
      <w:sdt>
        <w:sdtPr>
          <w:id w:val="-2094768183"/>
          <w:placeholder>
            <w:docPart w:val="E8939EABF49640BCA68EF6081AD82AC3"/>
          </w:placeholder>
          <w:showingPlcHdr/>
        </w:sdtPr>
        <w:sdtEndPr/>
        <w:sdtContent>
          <w:r w:rsidR="00DE630F" w:rsidRPr="006D22CF">
            <w:t>[</w:t>
          </w:r>
          <w:r w:rsidR="006D22CF" w:rsidRPr="006D22CF">
            <w:t>Addressee</w:t>
          </w:r>
          <w:r w:rsidR="00DE630F" w:rsidRPr="006D22CF">
            <w:t xml:space="preserve"> name]</w:t>
          </w:r>
        </w:sdtContent>
      </w:sdt>
    </w:p>
    <w:p w14:paraId="31B1E049" w14:textId="418108D9" w:rsidR="008153EE" w:rsidRPr="006D22CF" w:rsidRDefault="00722286" w:rsidP="008153EE">
      <w:pPr>
        <w:pStyle w:val="RecipientAddress"/>
      </w:pPr>
      <w:sdt>
        <w:sdtPr>
          <w:id w:val="-611122405"/>
          <w:placeholder>
            <w:docPart w:val="FE475F82496B419EA9703562A0575842"/>
          </w:placeholder>
          <w:showingPlcHdr/>
        </w:sdtPr>
        <w:sdtEndPr/>
        <w:sdtContent>
          <w:r w:rsidR="008153EE" w:rsidRPr="006D22CF">
            <w:t xml:space="preserve">[Street </w:t>
          </w:r>
          <w:r w:rsidR="006D22CF" w:rsidRPr="006D22CF">
            <w:t>number</w:t>
          </w:r>
          <w:r w:rsidR="008153EE" w:rsidRPr="006D22CF">
            <w:t>]</w:t>
          </w:r>
        </w:sdtContent>
      </w:sdt>
      <w:r w:rsidR="006D22CF" w:rsidRPr="006D22CF">
        <w:t xml:space="preserve"> </w:t>
      </w:r>
      <w:sdt>
        <w:sdtPr>
          <w:id w:val="17628321"/>
          <w:placeholder>
            <w:docPart w:val="3FA243071A474B0D87050366D678873B"/>
          </w:placeholder>
          <w:showingPlcHdr/>
          <w:text/>
        </w:sdtPr>
        <w:sdtEndPr/>
        <w:sdtContent>
          <w:r w:rsidR="006D22CF" w:rsidRPr="006D22CF">
            <w:t>[Street]</w:t>
          </w:r>
        </w:sdtContent>
      </w:sdt>
    </w:p>
    <w:p w14:paraId="0FF61096" w14:textId="0BD758C9" w:rsidR="008153EE" w:rsidRDefault="00722286" w:rsidP="008153EE">
      <w:pPr>
        <w:pStyle w:val="RecipientAddress"/>
      </w:pPr>
      <w:sdt>
        <w:sdtPr>
          <w:id w:val="21789035"/>
          <w:placeholder>
            <w:docPart w:val="DefaultPlaceholder_22675703"/>
          </w:placeholder>
          <w:text/>
        </w:sdtPr>
        <w:sdtEndPr/>
        <w:sdtContent>
          <w:r w:rsidR="002F07F8">
            <w:t>[City]</w:t>
          </w:r>
        </w:sdtContent>
      </w:sdt>
      <w:r w:rsidR="00161283">
        <w:t xml:space="preserve">, </w:t>
      </w:r>
      <w:r w:rsidR="002F07F8">
        <w:t xml:space="preserve"> </w:t>
      </w:r>
      <w:sdt>
        <w:sdtPr>
          <w:id w:val="17628317"/>
          <w:placeholder>
            <w:docPart w:val="F928FF95B65A4F84BF04938486E5812D"/>
          </w:placeholder>
          <w:showingPlcHdr/>
          <w:text/>
        </w:sdtPr>
        <w:sdtEndPr/>
        <w:sdtContent>
          <w:r w:rsidR="006D22CF" w:rsidRPr="006D22CF">
            <w:rPr>
              <w:rStyle w:val="PlaceholderText"/>
              <w:color w:val="auto"/>
            </w:rPr>
            <w:t>[State]</w:t>
          </w:r>
        </w:sdtContent>
      </w:sdt>
      <w:r w:rsidR="006D22CF" w:rsidRPr="006D22CF">
        <w:t xml:space="preserve"> </w:t>
      </w:r>
      <w:sdt>
        <w:sdtPr>
          <w:id w:val="17628319"/>
          <w:placeholder>
            <w:docPart w:val="8EEA01F6C16E44FBAE2738DF3C1783C1"/>
          </w:placeholder>
          <w:showingPlcHdr/>
          <w:text/>
        </w:sdtPr>
        <w:sdtEndPr/>
        <w:sdtContent>
          <w:r w:rsidR="006D22CF" w:rsidRPr="006D22CF">
            <w:t>[ZIP]</w:t>
          </w:r>
        </w:sdtContent>
      </w:sdt>
    </w:p>
    <w:p w14:paraId="6DE70994" w14:textId="77777777" w:rsidR="006D22CF" w:rsidRDefault="006D22CF" w:rsidP="00BA2D8B"/>
    <w:p w14:paraId="536770B8" w14:textId="77777777" w:rsidR="006D22CF" w:rsidRDefault="006D22CF" w:rsidP="00BA2D8B"/>
    <w:p w14:paraId="425C29B8" w14:textId="0878B7FC" w:rsidR="006D22CF" w:rsidRPr="006D22CF" w:rsidRDefault="006D22CF" w:rsidP="00BA2D8B">
      <w:pPr>
        <w:pStyle w:val="Subject"/>
      </w:pPr>
      <w:r w:rsidRPr="006D22CF">
        <w:t xml:space="preserve">Subject: </w:t>
      </w:r>
      <w:sdt>
        <w:sdtPr>
          <w:id w:val="17628330"/>
          <w:placeholder>
            <w:docPart w:val="020E65D0C94C460DB6481B7128F51A76"/>
          </w:placeholder>
          <w:showingPlcHdr/>
          <w:text/>
        </w:sdtPr>
        <w:sdtEndPr/>
        <w:sdtContent>
          <w:r w:rsidRPr="006D22CF">
            <w:rPr>
              <w:rStyle w:val="PlaceholderText"/>
              <w:color w:val="auto"/>
            </w:rPr>
            <w:t>[Subject]</w:t>
          </w:r>
        </w:sdtContent>
      </w:sdt>
    </w:p>
    <w:p w14:paraId="64B960BE" w14:textId="2A5BE156" w:rsidR="008153EE" w:rsidRPr="006D22CF" w:rsidRDefault="008153EE" w:rsidP="008153EE"/>
    <w:p w14:paraId="36C13E41" w14:textId="77777777" w:rsidR="008153EE" w:rsidRDefault="008153EE" w:rsidP="008153EE"/>
    <w:p w14:paraId="2E7E064D" w14:textId="77777777" w:rsidR="008153EE" w:rsidRDefault="008153EE" w:rsidP="008153EE"/>
    <w:p w14:paraId="33C484C6" w14:textId="77777777" w:rsidR="00D27A70" w:rsidRDefault="008153EE" w:rsidP="00BA2D8B">
      <w:pPr>
        <w:pStyle w:val="Salutation1"/>
      </w:pPr>
      <w:r>
        <w:t xml:space="preserve"> </w:t>
      </w:r>
      <w:r w:rsidR="00D27A70">
        <w:t>Dear</w:t>
      </w:r>
      <w:r w:rsidRPr="008153EE">
        <w:t xml:space="preserve"> </w:t>
      </w:r>
      <w:sdt>
        <w:sdtPr>
          <w:id w:val="-982855806"/>
          <w:placeholder>
            <w:docPart w:val="A5C4A4122A374C8396F7313BDEA0DC62"/>
          </w:placeholder>
          <w:showingPlcHdr/>
        </w:sdtPr>
        <w:sdtEndPr/>
        <w:sdtContent>
          <w:r>
            <w:t>[</w:t>
          </w:r>
          <w:r w:rsidR="006D22CF">
            <w:t>Addressee</w:t>
          </w:r>
          <w:r>
            <w:t xml:space="preserve"> name]</w:t>
          </w:r>
        </w:sdtContent>
      </w:sdt>
      <w:r w:rsidR="009111D0">
        <w:tab/>
      </w:r>
    </w:p>
    <w:p w14:paraId="152680BD" w14:textId="77777777" w:rsidR="009111D0" w:rsidRDefault="009111D0" w:rsidP="009111D0">
      <w:pPr>
        <w:tabs>
          <w:tab w:val="left" w:pos="2313"/>
        </w:tabs>
      </w:pPr>
    </w:p>
    <w:p w14:paraId="0125A037" w14:textId="77777777" w:rsidR="008153EE" w:rsidRDefault="008153EE" w:rsidP="008153EE"/>
    <w:sdt>
      <w:sdtPr>
        <w:rPr>
          <w:color w:val="000000"/>
        </w:rPr>
        <w:id w:val="1130211785"/>
        <w:placeholder>
          <w:docPart w:val="67FBE63C6F0740AB97A98BE922F4B566"/>
        </w:placeholder>
      </w:sdtPr>
      <w:sdtEndPr/>
      <w:sdtContent>
        <w:p w14:paraId="1B801162" w14:textId="77777777" w:rsidR="008B7FE0" w:rsidRDefault="008B7FE0" w:rsidP="008B7FE0">
          <w:r>
            <w:t>This is an example for a word processing document with an associated XML schema file. The XSD-file defines tags identifying the formal information about the addressee like shown below:</w:t>
          </w:r>
        </w:p>
        <w:p w14:paraId="1B27A74F" w14:textId="77777777" w:rsidR="008B7FE0" w:rsidRDefault="008B7FE0" w:rsidP="008B7FE0"/>
        <w:p w14:paraId="5B4A4459" w14:textId="77777777" w:rsidR="008B7FE0" w:rsidRDefault="008B7FE0" w:rsidP="008B7FE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ind w:left="720"/>
            <w:rPr>
              <w:rFonts w:ascii="Courier New" w:hAnsi="Courier New" w:cs="Courier New"/>
              <w:noProof/>
            </w:rPr>
          </w:pPr>
          <w:r>
            <w:rPr>
              <w:rFonts w:ascii="Courier New" w:hAnsi="Courier New" w:cs="Courier New"/>
              <w:noProof/>
              <w:color w:val="8B26C9"/>
              <w:sz w:val="16"/>
              <w:lang w:val="en-GB" w:eastAsia="en-GB"/>
            </w:rPr>
            <w:t>&lt;?xml version="1.0" encoding="UTF-8"?&gt;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&lt;xs:schema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xmlns:xs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"http://www.w3.org/2001/XMLSchema"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br/>
            <w:t xml:space="preserve">    xmlns:cxml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"htp://mycompany.org/myXML"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br/>
            <w:t xml:space="preserve">    targetNamespace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"htp://mycompany.org/myXML"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</w:t>
          </w:r>
          <w:r>
            <w:rPr>
              <w:rFonts w:ascii="Courier New" w:hAnsi="Courier New" w:cs="Courier New"/>
              <w:noProof/>
              <w:color w:val="006400"/>
              <w:sz w:val="16"/>
              <w:lang w:val="en-GB" w:eastAsia="en-GB"/>
            </w:rPr>
            <w:t>&lt;!-- Subject of a letter --&gt;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"subject"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"cxml:t_subject"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&gt;&lt;/xs:element&gt;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&lt;xs:simpleType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"t_subject"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&lt;xs:restriction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base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&lt;/xs:simpleType&gt;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6400"/>
              <w:sz w:val="16"/>
              <w:lang w:val="en-GB" w:eastAsia="en-GB"/>
            </w:rPr>
            <w:t>&lt;!-- Send date --&gt;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"date"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"cxml:t_date"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&lt;xs:simpleType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"t_date"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&lt;xs:restriction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base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t xml:space="preserve"> 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&lt;/xs:simpleType&gt;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6400"/>
              <w:sz w:val="16"/>
              <w:lang w:val="en-GB" w:eastAsia="en-GB"/>
            </w:rPr>
            <w:t>&lt;!-- Addressee --&gt;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"addresse"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"cxml:t_addressee"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&lt;xs:complexType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"t_addressee"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&lt;xs:sequence&gt;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"name"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"number"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"street"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"city"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"state"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"zip"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"xs:string"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&lt;/xs:sequence&gt;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&lt;/xs:complexType&gt;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6400"/>
              <w:sz w:val="16"/>
              <w:lang w:val="en-GB" w:eastAsia="en-GB"/>
            </w:rPr>
            <w:t>&lt;!-- Info about an letter --&gt;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"info"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"cxml:t_info"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&lt;xs:complexType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"t_info"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&lt;xs:sequence&gt;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"date"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"cxml:t_date"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"addressee"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"cxml:t_addressee"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&lt;xs:element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name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"subject"</w:t>
          </w:r>
          <w:r>
            <w:rPr>
              <w:rFonts w:ascii="Courier New" w:hAnsi="Courier New" w:cs="Courier New"/>
              <w:noProof/>
              <w:color w:val="F5844C"/>
              <w:sz w:val="16"/>
              <w:lang w:val="en-GB" w:eastAsia="en-GB"/>
            </w:rPr>
            <w:t xml:space="preserve"> type</w:t>
          </w:r>
          <w:r>
            <w:rPr>
              <w:rFonts w:ascii="Courier New" w:hAnsi="Courier New" w:cs="Courier New"/>
              <w:noProof/>
              <w:color w:val="FF8040"/>
              <w:sz w:val="16"/>
              <w:lang w:val="en-GB" w:eastAsia="en-GB"/>
            </w:rPr>
            <w:t>=</w:t>
          </w:r>
          <w:r>
            <w:rPr>
              <w:rFonts w:ascii="Courier New" w:hAnsi="Courier New" w:cs="Courier New"/>
              <w:noProof/>
              <w:color w:val="993300"/>
              <w:sz w:val="16"/>
              <w:lang w:val="en-GB" w:eastAsia="en-GB"/>
            </w:rPr>
            <w:t>"cxml:t_subject"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/&gt;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&lt;/xs:sequence&gt;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  <w:t xml:space="preserve">    </w:t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&lt;/xs:complexType&gt;</w:t>
          </w:r>
          <w:r>
            <w:rPr>
              <w:rFonts w:ascii="Courier New" w:hAnsi="Courier New" w:cs="Courier New"/>
              <w:noProof/>
              <w:color w:val="000000"/>
              <w:sz w:val="16"/>
              <w:lang w:val="en-GB" w:eastAsia="en-GB"/>
            </w:rPr>
            <w:br/>
          </w:r>
          <w:r>
            <w:rPr>
              <w:rFonts w:ascii="Courier New" w:hAnsi="Courier New" w:cs="Courier New"/>
              <w:noProof/>
              <w:color w:val="000096"/>
              <w:sz w:val="16"/>
              <w:lang w:val="en-GB" w:eastAsia="en-GB"/>
            </w:rPr>
            <w:t>&lt;/xs:schema&gt;</w:t>
          </w:r>
        </w:p>
        <w:p w14:paraId="4B2CE6D5" w14:textId="77777777" w:rsidR="008B7FE0" w:rsidRDefault="008B7FE0" w:rsidP="008B7FE0"/>
        <w:p w14:paraId="14A0491B" w14:textId="77777777" w:rsidR="008B7FE0" w:rsidRDefault="008B7FE0" w:rsidP="008B7FE0">
          <w:r>
            <w:t xml:space="preserve">This structure has been assigned to the header of the letter as shown in the screenshot in </w:t>
          </w:r>
          <w:r>
            <w:fldChar w:fldCharType="begin"/>
          </w:r>
          <w:r>
            <w:instrText xml:space="preserve"> REF _Ref247963579 \h </w:instrText>
          </w:r>
          <w:r>
            <w:fldChar w:fldCharType="separate"/>
          </w:r>
          <w:r>
            <w:t xml:space="preserve">Figure </w:t>
          </w:r>
          <w:r>
            <w:rPr>
              <w:noProof/>
            </w:rPr>
            <w:t>1</w:t>
          </w:r>
          <w:r>
            <w:fldChar w:fldCharType="end"/>
          </w:r>
          <w:r>
            <w:t xml:space="preserve"> that has been generated using the "developer mode" of this example.</w:t>
          </w:r>
        </w:p>
        <w:p w14:paraId="64214E79" w14:textId="77777777" w:rsidR="008B7FE0" w:rsidRDefault="008B7FE0" w:rsidP="008B7FE0"/>
        <w:p w14:paraId="6CCC649A" w14:textId="77777777" w:rsidR="008B7FE0" w:rsidRDefault="008B7FE0" w:rsidP="00BA2D8B">
          <w:pPr>
            <w:keepNext/>
            <w:jc w:val="center"/>
          </w:pPr>
          <w:r>
            <w:rPr>
              <w:noProof/>
              <w:color w:val="000000"/>
            </w:rPr>
            <w:drawing>
              <wp:inline distT="0" distB="0" distL="0" distR="0" wp14:editId="3EAD0EB9">
                <wp:extent cx="4000500" cy="1950720"/>
                <wp:effectExtent l="19050" t="19050" r="19050" b="1143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0" cy="1950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83C5051" w14:textId="77777777" w:rsidR="008B7FE0" w:rsidRDefault="008B7FE0" w:rsidP="00BA2D8B">
          <w:pPr>
            <w:pStyle w:val="Caption"/>
            <w:jc w:val="center"/>
          </w:pPr>
          <w:bookmarkStart w:id="0" w:name="_Ref247963579"/>
          <w:r>
            <w:t xml:space="preserve">Figure </w:t>
          </w:r>
          <w:fldSimple w:instr=" SEQ Figure \* ARABIC ">
            <w:r>
              <w:rPr>
                <w:noProof/>
              </w:rPr>
              <w:t>1</w:t>
            </w:r>
          </w:fldSimple>
          <w:bookmarkEnd w:id="0"/>
          <w:r>
            <w:t>: Screenshot showing the header of this document</w:t>
          </w:r>
        </w:p>
        <w:p w14:paraId="3CE234AD" w14:textId="1931851A" w:rsidR="008B7FE0" w:rsidRDefault="008B7FE0" w:rsidP="008B7FE0">
          <w:r>
            <w:t>The XML parts of the document can be</w:t>
          </w:r>
          <w:r w:rsidR="00722286">
            <w:t xml:space="preserve"> saved as a separate XML file</w:t>
          </w:r>
          <w:r>
            <w:t xml:space="preserve">. In this example </w:t>
          </w:r>
          <w:r w:rsidR="00722286">
            <w:t>the XML</w:t>
          </w:r>
          <w:r>
            <w:t xml:space="preserve"> file looks as follows:</w:t>
          </w:r>
        </w:p>
        <w:p w14:paraId="4D0BB76D" w14:textId="77777777" w:rsidR="008B7FE0" w:rsidRDefault="008B7FE0" w:rsidP="008B7FE0"/>
        <w:p w14:paraId="55889D9F" w14:textId="77777777" w:rsidR="008B7FE0" w:rsidRPr="008B7FE0" w:rsidRDefault="008B7FE0" w:rsidP="008B7FE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ind w:left="720"/>
            <w:rPr>
              <w:rFonts w:ascii="Courier New" w:hAnsi="Courier New" w:cs="Courier New"/>
              <w:noProof/>
              <w:sz w:val="12"/>
            </w:rPr>
          </w:pPr>
          <w:r w:rsidRPr="008B7FE0">
            <w:rPr>
              <w:rFonts w:ascii="Courier New" w:hAnsi="Courier New" w:cs="Courier New"/>
              <w:noProof/>
              <w:color w:val="8B26C9"/>
              <w:sz w:val="16"/>
              <w:lang w:val="en-GB"/>
            </w:rPr>
            <w:t>&lt;?xml version="1.0" encoding="UTF-8" standalone="no"?&gt;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&lt;info</w:t>
          </w:r>
          <w:r w:rsidRPr="008B7FE0">
            <w:rPr>
              <w:rFonts w:ascii="Courier New" w:hAnsi="Courier New" w:cs="Courier New"/>
              <w:noProof/>
              <w:color w:val="F5844C"/>
              <w:sz w:val="16"/>
              <w:lang w:val="en-GB"/>
            </w:rPr>
            <w:t xml:space="preserve"> xmlns</w:t>
          </w:r>
          <w:r w:rsidRPr="008B7FE0">
            <w:rPr>
              <w:rFonts w:ascii="Courier New" w:hAnsi="Courier New" w:cs="Courier New"/>
              <w:noProof/>
              <w:color w:val="FF8040"/>
              <w:sz w:val="16"/>
              <w:lang w:val="en-GB"/>
            </w:rPr>
            <w:t>=</w:t>
          </w:r>
          <w:r w:rsidRPr="008B7FE0">
            <w:rPr>
              <w:rFonts w:ascii="Courier New" w:hAnsi="Courier New" w:cs="Courier New"/>
              <w:noProof/>
              <w:color w:val="993300"/>
              <w:sz w:val="16"/>
              <w:lang w:val="en-GB"/>
            </w:rPr>
            <w:t>"htp://mycompany.org/myXML"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&lt;date</w:t>
          </w:r>
          <w:r w:rsidRPr="008B7FE0">
            <w:rPr>
              <w:rFonts w:ascii="Courier New" w:hAnsi="Courier New" w:cs="Courier New"/>
              <w:noProof/>
              <w:color w:val="F5844C"/>
              <w:sz w:val="16"/>
              <w:lang w:val="en-GB"/>
            </w:rPr>
            <w:t xml:space="preserve"> xmlns</w:t>
          </w:r>
          <w:r w:rsidRPr="008B7FE0">
            <w:rPr>
              <w:rFonts w:ascii="Courier New" w:hAnsi="Courier New" w:cs="Courier New"/>
              <w:noProof/>
              <w:color w:val="FF8040"/>
              <w:sz w:val="16"/>
              <w:lang w:val="en-GB"/>
            </w:rPr>
            <w:t>=</w:t>
          </w:r>
          <w:r w:rsidRPr="008B7FE0">
            <w:rPr>
              <w:rFonts w:ascii="Courier New" w:hAnsi="Courier New" w:cs="Courier New"/>
              <w:noProof/>
              <w:color w:val="993300"/>
              <w:sz w:val="16"/>
              <w:lang w:val="en-GB"/>
            </w:rPr>
            <w:t>""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Monday, December 07, 2009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&lt;/date&gt;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&lt;addressee</w:t>
          </w:r>
          <w:r w:rsidRPr="008B7FE0">
            <w:rPr>
              <w:rFonts w:ascii="Courier New" w:hAnsi="Courier New" w:cs="Courier New"/>
              <w:noProof/>
              <w:color w:val="F5844C"/>
              <w:sz w:val="16"/>
              <w:lang w:val="en-GB"/>
            </w:rPr>
            <w:t xml:space="preserve"> xmlns</w:t>
          </w:r>
          <w:r w:rsidRPr="008B7FE0">
            <w:rPr>
              <w:rFonts w:ascii="Courier New" w:hAnsi="Courier New" w:cs="Courier New"/>
              <w:noProof/>
              <w:color w:val="FF8040"/>
              <w:sz w:val="16"/>
              <w:lang w:val="en-GB"/>
            </w:rPr>
            <w:t>=</w:t>
          </w:r>
          <w:r w:rsidRPr="008B7FE0">
            <w:rPr>
              <w:rFonts w:ascii="Courier New" w:hAnsi="Courier New" w:cs="Courier New"/>
              <w:noProof/>
              <w:color w:val="993300"/>
              <w:sz w:val="16"/>
              <w:lang w:val="en-GB"/>
            </w:rPr>
            <w:t>""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&lt;name&gt;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[Addressee name]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&lt;/name&gt;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&lt;number&gt;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[Street number]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&lt;/number&gt;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&lt;street&gt;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[Street]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&lt;/street&gt;</w:t>
          </w:r>
          <w:bookmarkStart w:id="1" w:name="_GoBack"/>
          <w:bookmarkEnd w:id="1"/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&lt;city&gt;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[City]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&lt;/city&gt;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&lt;state&gt;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[State]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&lt;/state&gt;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&lt;zip&gt;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[ZIP]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&lt;/zip&gt;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&lt;/addressee&gt;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  <w:t xml:space="preserve">    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&lt;subject</w:t>
          </w:r>
          <w:r w:rsidRPr="008B7FE0">
            <w:rPr>
              <w:rFonts w:ascii="Courier New" w:hAnsi="Courier New" w:cs="Courier New"/>
              <w:noProof/>
              <w:color w:val="F5844C"/>
              <w:sz w:val="16"/>
              <w:lang w:val="en-GB"/>
            </w:rPr>
            <w:t xml:space="preserve"> xmlns</w:t>
          </w:r>
          <w:r w:rsidRPr="008B7FE0">
            <w:rPr>
              <w:rFonts w:ascii="Courier New" w:hAnsi="Courier New" w:cs="Courier New"/>
              <w:noProof/>
              <w:color w:val="FF8040"/>
              <w:sz w:val="16"/>
              <w:lang w:val="en-GB"/>
            </w:rPr>
            <w:t>=</w:t>
          </w:r>
          <w:r w:rsidRPr="008B7FE0">
            <w:rPr>
              <w:rFonts w:ascii="Courier New" w:hAnsi="Courier New" w:cs="Courier New"/>
              <w:noProof/>
              <w:color w:val="993300"/>
              <w:sz w:val="16"/>
              <w:lang w:val="en-GB"/>
            </w:rPr>
            <w:t>""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t>[Subject]</w:t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&lt;/subject&gt;</w:t>
          </w:r>
          <w:r w:rsidRPr="008B7FE0">
            <w:rPr>
              <w:rFonts w:ascii="Courier New" w:hAnsi="Courier New" w:cs="Courier New"/>
              <w:noProof/>
              <w:color w:val="000000"/>
              <w:sz w:val="16"/>
              <w:lang w:val="en-GB"/>
            </w:rPr>
            <w:br/>
          </w:r>
          <w:r w:rsidRPr="008B7FE0">
            <w:rPr>
              <w:rFonts w:ascii="Courier New" w:hAnsi="Courier New" w:cs="Courier New"/>
              <w:noProof/>
              <w:color w:val="000096"/>
              <w:sz w:val="16"/>
              <w:lang w:val="en-GB"/>
            </w:rPr>
            <w:t>&lt;/info&gt;</w:t>
          </w:r>
        </w:p>
        <w:p w14:paraId="7513D279" w14:textId="77777777" w:rsidR="008B7FE0" w:rsidRDefault="008B7FE0" w:rsidP="008B7FE0">
          <w:pPr>
            <w:rPr>
              <w:color w:val="000000"/>
            </w:rPr>
          </w:pPr>
        </w:p>
        <w:p w14:paraId="147E5383" w14:textId="77777777" w:rsidR="008B7FE0" w:rsidRDefault="008B7FE0" w:rsidP="008B7FE0">
          <w:pPr>
            <w:rPr>
              <w:color w:val="000000"/>
            </w:rPr>
          </w:pPr>
          <w:r>
            <w:rPr>
              <w:color w:val="000000"/>
            </w:rPr>
            <w:t>This file contains exactly the placeholders that have been defined in this template. The remaining text of the document has been ignored due to a corresponding definition of an XML attribute.</w:t>
          </w:r>
        </w:p>
        <w:p w14:paraId="4D567D1D" w14:textId="77777777" w:rsidR="008153EE" w:rsidRPr="008153EE" w:rsidRDefault="00722286" w:rsidP="008B7FE0">
          <w:pPr>
            <w:rPr>
              <w:color w:val="000000"/>
            </w:rPr>
          </w:pPr>
        </w:p>
      </w:sdtContent>
    </w:sdt>
    <w:p w14:paraId="0A0AA80A" w14:textId="77777777" w:rsidR="008153EE" w:rsidRDefault="008153EE" w:rsidP="008153EE">
      <w:pPr>
        <w:rPr>
          <w:u w:val="single"/>
        </w:rPr>
      </w:pPr>
    </w:p>
    <w:p w14:paraId="55DD4DB1" w14:textId="77777777" w:rsidR="00517A98" w:rsidRPr="008153EE" w:rsidRDefault="00722286" w:rsidP="00BA2D8B">
      <w:pPr>
        <w:pStyle w:val="Regards"/>
      </w:pPr>
      <w:sdt>
        <w:sdtPr>
          <w:id w:val="1954738722"/>
          <w:placeholder>
            <w:docPart w:val="116A441D6EE04F4D9DDC448873A5A9B8"/>
          </w:placeholder>
          <w:showingPlcHdr/>
        </w:sdtPr>
        <w:sdtEndPr/>
        <w:sdtContent>
          <w:r w:rsidR="008153EE" w:rsidRPr="00BA2D8B">
            <w:rPr>
              <w:rStyle w:val="RegardsZchn"/>
            </w:rPr>
            <w:t>[Regards]</w:t>
          </w:r>
        </w:sdtContent>
      </w:sdt>
      <w:r w:rsidR="008153EE" w:rsidRPr="008153EE">
        <w:tab/>
      </w:r>
    </w:p>
    <w:p w14:paraId="25FA52C6" w14:textId="77777777" w:rsidR="008153EE" w:rsidRDefault="008153EE" w:rsidP="008153EE">
      <w:pPr>
        <w:tabs>
          <w:tab w:val="left" w:pos="2258"/>
        </w:tabs>
        <w:rPr>
          <w:color w:val="000000"/>
          <w:u w:val="single"/>
        </w:rPr>
      </w:pPr>
    </w:p>
    <w:p w14:paraId="0F4636BF" w14:textId="77777777" w:rsidR="008153EE" w:rsidRDefault="008153EE" w:rsidP="008153EE">
      <w:pPr>
        <w:tabs>
          <w:tab w:val="left" w:pos="2258"/>
        </w:tabs>
        <w:rPr>
          <w:color w:val="000000"/>
          <w:u w:val="single"/>
        </w:rPr>
      </w:pPr>
    </w:p>
    <w:p w14:paraId="13AEF570" w14:textId="77777777" w:rsidR="008153EE" w:rsidRDefault="008153EE" w:rsidP="008153EE">
      <w:pPr>
        <w:tabs>
          <w:tab w:val="left" w:pos="2258"/>
        </w:tabs>
        <w:rPr>
          <w:color w:val="000000"/>
          <w:u w:val="single"/>
        </w:rPr>
      </w:pPr>
    </w:p>
    <w:sdt>
      <w:sdtPr>
        <w:id w:val="-2050762813"/>
        <w:placeholder>
          <w:docPart w:val="CD6A4993C31240FEAA573604D5DDD7E7"/>
        </w:placeholder>
        <w:showingPlcHdr/>
      </w:sdtPr>
      <w:sdtEndPr/>
      <w:sdtContent>
        <w:p w14:paraId="3A0A7812" w14:textId="77777777" w:rsidR="008153EE" w:rsidRPr="00BA2D8B" w:rsidRDefault="008153EE" w:rsidP="00BA2D8B">
          <w:pPr>
            <w:pStyle w:val="Regards"/>
          </w:pPr>
          <w:r w:rsidRPr="00BA2D8B">
            <w:rPr>
              <w:rStyle w:val="SalutationZchn"/>
            </w:rPr>
            <w:t>[Your name]</w:t>
          </w:r>
        </w:p>
      </w:sdtContent>
    </w:sdt>
    <w:sectPr w:rsidR="008153EE" w:rsidRPr="00BA2D8B" w:rsidSect="00CF13D7"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D36B7" w14:textId="77777777" w:rsidR="00602875" w:rsidRDefault="00602875">
      <w:r>
        <w:separator/>
      </w:r>
    </w:p>
  </w:endnote>
  <w:endnote w:type="continuationSeparator" w:id="0">
    <w:p w14:paraId="6C7831C9" w14:textId="77777777" w:rsidR="00602875" w:rsidRDefault="0060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AB44A" w14:textId="77777777" w:rsidR="00602875" w:rsidRDefault="00602875">
      <w:r>
        <w:separator/>
      </w:r>
    </w:p>
  </w:footnote>
  <w:footnote w:type="continuationSeparator" w:id="0">
    <w:p w14:paraId="22C72EE6" w14:textId="77777777" w:rsidR="00602875" w:rsidRDefault="00602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InvalidXml/>
  <w:ignoreMixedContent/>
  <w:alwaysShowPlaceholderText/>
  <w:saveXmlDataOnly/>
  <w:alwaysMergeEmptyNamespac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0F"/>
    <w:rsid w:val="000B2F26"/>
    <w:rsid w:val="000B7DA8"/>
    <w:rsid w:val="000F2F1D"/>
    <w:rsid w:val="001268F6"/>
    <w:rsid w:val="0013733D"/>
    <w:rsid w:val="00161283"/>
    <w:rsid w:val="00165240"/>
    <w:rsid w:val="001B0EB0"/>
    <w:rsid w:val="001C39C4"/>
    <w:rsid w:val="001C3B37"/>
    <w:rsid w:val="001D185A"/>
    <w:rsid w:val="00204EBD"/>
    <w:rsid w:val="0021430B"/>
    <w:rsid w:val="00255735"/>
    <w:rsid w:val="002633AA"/>
    <w:rsid w:val="00267CC0"/>
    <w:rsid w:val="00272AE7"/>
    <w:rsid w:val="002D4499"/>
    <w:rsid w:val="002F07F8"/>
    <w:rsid w:val="002F341B"/>
    <w:rsid w:val="00333A3F"/>
    <w:rsid w:val="003770DE"/>
    <w:rsid w:val="003A65CF"/>
    <w:rsid w:val="003C64C3"/>
    <w:rsid w:val="004029BF"/>
    <w:rsid w:val="00422D2C"/>
    <w:rsid w:val="00452DEA"/>
    <w:rsid w:val="004B5B67"/>
    <w:rsid w:val="00517A98"/>
    <w:rsid w:val="00530AAD"/>
    <w:rsid w:val="00575B10"/>
    <w:rsid w:val="005B2344"/>
    <w:rsid w:val="005F4F00"/>
    <w:rsid w:val="00602875"/>
    <w:rsid w:val="0061751D"/>
    <w:rsid w:val="006308D8"/>
    <w:rsid w:val="006309A6"/>
    <w:rsid w:val="00643A94"/>
    <w:rsid w:val="00650B2F"/>
    <w:rsid w:val="006702B2"/>
    <w:rsid w:val="006D22CF"/>
    <w:rsid w:val="006F02C2"/>
    <w:rsid w:val="00722286"/>
    <w:rsid w:val="00722FA4"/>
    <w:rsid w:val="007334AD"/>
    <w:rsid w:val="007347D7"/>
    <w:rsid w:val="00744147"/>
    <w:rsid w:val="00767097"/>
    <w:rsid w:val="007834BF"/>
    <w:rsid w:val="007C2960"/>
    <w:rsid w:val="007D03C5"/>
    <w:rsid w:val="007F303E"/>
    <w:rsid w:val="008153EE"/>
    <w:rsid w:val="00852CDA"/>
    <w:rsid w:val="00876FF3"/>
    <w:rsid w:val="008B7FE0"/>
    <w:rsid w:val="008C0A78"/>
    <w:rsid w:val="009111D0"/>
    <w:rsid w:val="009321DF"/>
    <w:rsid w:val="00956F81"/>
    <w:rsid w:val="0096589C"/>
    <w:rsid w:val="00981E11"/>
    <w:rsid w:val="009A462A"/>
    <w:rsid w:val="009A5469"/>
    <w:rsid w:val="009E1724"/>
    <w:rsid w:val="009F2F6E"/>
    <w:rsid w:val="009F34DD"/>
    <w:rsid w:val="00A46190"/>
    <w:rsid w:val="00AC4C2A"/>
    <w:rsid w:val="00AE27A5"/>
    <w:rsid w:val="00B26817"/>
    <w:rsid w:val="00B76823"/>
    <w:rsid w:val="00BA2D8B"/>
    <w:rsid w:val="00BD0BBB"/>
    <w:rsid w:val="00C833FF"/>
    <w:rsid w:val="00C8788B"/>
    <w:rsid w:val="00CA2840"/>
    <w:rsid w:val="00CC2ADC"/>
    <w:rsid w:val="00CE2C65"/>
    <w:rsid w:val="00CF13D7"/>
    <w:rsid w:val="00D12684"/>
    <w:rsid w:val="00D27A70"/>
    <w:rsid w:val="00D47F01"/>
    <w:rsid w:val="00DE630F"/>
    <w:rsid w:val="00E256EA"/>
    <w:rsid w:val="00EA5EAF"/>
    <w:rsid w:val="00EA7630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mycompany.org/myXML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954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link w:val="RecipientAddressZchn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PlaceholderText">
    <w:name w:val="Placeholder Text"/>
    <w:basedOn w:val="DefaultParagraphFont"/>
    <w:uiPriority w:val="99"/>
    <w:semiHidden/>
    <w:rsid w:val="00DE630F"/>
    <w:rPr>
      <w:color w:val="808080"/>
    </w:rPr>
  </w:style>
  <w:style w:type="paragraph" w:customStyle="1" w:styleId="56B76DA6AACA4A03BBB08986E67173CD">
    <w:name w:val="56B76DA6AACA4A03BBB08986E67173CD"/>
    <w:rsid w:val="008153E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53EE"/>
  </w:style>
  <w:style w:type="character" w:styleId="Hyperlink">
    <w:name w:val="Hyperlink"/>
    <w:basedOn w:val="DefaultParagraphFont"/>
    <w:rsid w:val="009111D0"/>
    <w:rPr>
      <w:color w:val="0000FF" w:themeColor="hyperlink"/>
      <w:u w:val="single"/>
    </w:rPr>
  </w:style>
  <w:style w:type="paragraph" w:styleId="Caption">
    <w:name w:val="caption"/>
    <w:basedOn w:val="Normal"/>
    <w:next w:val="Normal"/>
    <w:semiHidden/>
    <w:unhideWhenUsed/>
    <w:qFormat/>
    <w:rsid w:val="008B7F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ubject">
    <w:name w:val="Subject"/>
    <w:basedOn w:val="RecipientAddress"/>
    <w:link w:val="SubjectZchn"/>
    <w:qFormat/>
    <w:rsid w:val="00BA2D8B"/>
  </w:style>
  <w:style w:type="paragraph" w:customStyle="1" w:styleId="Regards">
    <w:name w:val="Regards"/>
    <w:basedOn w:val="Normal"/>
    <w:link w:val="RegardsZchn"/>
    <w:qFormat/>
    <w:rsid w:val="00BA2D8B"/>
    <w:pPr>
      <w:tabs>
        <w:tab w:val="left" w:pos="2258"/>
      </w:tabs>
    </w:pPr>
    <w:rPr>
      <w:i/>
      <w:color w:val="000000"/>
    </w:rPr>
  </w:style>
  <w:style w:type="character" w:customStyle="1" w:styleId="RecipientAddressZchn">
    <w:name w:val="Recipient Address Zchn"/>
    <w:basedOn w:val="DefaultParagraphFont"/>
    <w:link w:val="RecipientAddress"/>
    <w:rsid w:val="00BA2D8B"/>
  </w:style>
  <w:style w:type="character" w:customStyle="1" w:styleId="SubjectZchn">
    <w:name w:val="Subject Zchn"/>
    <w:basedOn w:val="RecipientAddressZchn"/>
    <w:link w:val="Subject"/>
    <w:rsid w:val="00BA2D8B"/>
  </w:style>
  <w:style w:type="paragraph" w:customStyle="1" w:styleId="Salutation1">
    <w:name w:val="Salutation1"/>
    <w:basedOn w:val="Regards"/>
    <w:link w:val="SalutationZchn"/>
    <w:qFormat/>
    <w:rsid w:val="00BA2D8B"/>
    <w:rPr>
      <w:i w:val="0"/>
    </w:rPr>
  </w:style>
  <w:style w:type="character" w:customStyle="1" w:styleId="RegardsZchn">
    <w:name w:val="Regards Zchn"/>
    <w:basedOn w:val="DefaultParagraphFont"/>
    <w:link w:val="Regards"/>
    <w:rsid w:val="00BA2D8B"/>
    <w:rPr>
      <w:i/>
      <w:color w:val="000000"/>
    </w:rPr>
  </w:style>
  <w:style w:type="character" w:styleId="Strong">
    <w:name w:val="Strong"/>
    <w:basedOn w:val="DefaultParagraphFont"/>
    <w:qFormat/>
    <w:rsid w:val="00BA2D8B"/>
    <w:rPr>
      <w:b/>
      <w:bCs/>
    </w:rPr>
  </w:style>
  <w:style w:type="character" w:customStyle="1" w:styleId="SalutationZchn">
    <w:name w:val="Salutation Zchn"/>
    <w:basedOn w:val="RegardsZchn"/>
    <w:link w:val="Salutation1"/>
    <w:rsid w:val="00BA2D8B"/>
    <w:rPr>
      <w:i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link w:val="RecipientAddressZchn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PlaceholderText">
    <w:name w:val="Placeholder Text"/>
    <w:basedOn w:val="DefaultParagraphFont"/>
    <w:uiPriority w:val="99"/>
    <w:semiHidden/>
    <w:rsid w:val="00DE630F"/>
    <w:rPr>
      <w:color w:val="808080"/>
    </w:rPr>
  </w:style>
  <w:style w:type="paragraph" w:customStyle="1" w:styleId="56B76DA6AACA4A03BBB08986E67173CD">
    <w:name w:val="56B76DA6AACA4A03BBB08986E67173CD"/>
    <w:rsid w:val="008153E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53EE"/>
  </w:style>
  <w:style w:type="character" w:styleId="Hyperlink">
    <w:name w:val="Hyperlink"/>
    <w:basedOn w:val="DefaultParagraphFont"/>
    <w:rsid w:val="009111D0"/>
    <w:rPr>
      <w:color w:val="0000FF" w:themeColor="hyperlink"/>
      <w:u w:val="single"/>
    </w:rPr>
  </w:style>
  <w:style w:type="paragraph" w:styleId="Caption">
    <w:name w:val="caption"/>
    <w:basedOn w:val="Normal"/>
    <w:next w:val="Normal"/>
    <w:semiHidden/>
    <w:unhideWhenUsed/>
    <w:qFormat/>
    <w:rsid w:val="008B7F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ubject">
    <w:name w:val="Subject"/>
    <w:basedOn w:val="RecipientAddress"/>
    <w:link w:val="SubjectZchn"/>
    <w:qFormat/>
    <w:rsid w:val="00BA2D8B"/>
  </w:style>
  <w:style w:type="paragraph" w:customStyle="1" w:styleId="Regards">
    <w:name w:val="Regards"/>
    <w:basedOn w:val="Normal"/>
    <w:link w:val="RegardsZchn"/>
    <w:qFormat/>
    <w:rsid w:val="00BA2D8B"/>
    <w:pPr>
      <w:tabs>
        <w:tab w:val="left" w:pos="2258"/>
      </w:tabs>
    </w:pPr>
    <w:rPr>
      <w:i/>
      <w:color w:val="000000"/>
    </w:rPr>
  </w:style>
  <w:style w:type="character" w:customStyle="1" w:styleId="RecipientAddressZchn">
    <w:name w:val="Recipient Address Zchn"/>
    <w:basedOn w:val="DefaultParagraphFont"/>
    <w:link w:val="RecipientAddress"/>
    <w:rsid w:val="00BA2D8B"/>
  </w:style>
  <w:style w:type="character" w:customStyle="1" w:styleId="SubjectZchn">
    <w:name w:val="Subject Zchn"/>
    <w:basedOn w:val="RecipientAddressZchn"/>
    <w:link w:val="Subject"/>
    <w:rsid w:val="00BA2D8B"/>
  </w:style>
  <w:style w:type="paragraph" w:customStyle="1" w:styleId="Salutation1">
    <w:name w:val="Salutation1"/>
    <w:basedOn w:val="Regards"/>
    <w:link w:val="SalutationZchn"/>
    <w:qFormat/>
    <w:rsid w:val="00BA2D8B"/>
    <w:rPr>
      <w:i w:val="0"/>
    </w:rPr>
  </w:style>
  <w:style w:type="character" w:customStyle="1" w:styleId="RegardsZchn">
    <w:name w:val="Regards Zchn"/>
    <w:basedOn w:val="DefaultParagraphFont"/>
    <w:link w:val="Regards"/>
    <w:rsid w:val="00BA2D8B"/>
    <w:rPr>
      <w:i/>
      <w:color w:val="000000"/>
    </w:rPr>
  </w:style>
  <w:style w:type="character" w:styleId="Strong">
    <w:name w:val="Strong"/>
    <w:basedOn w:val="DefaultParagraphFont"/>
    <w:qFormat/>
    <w:rsid w:val="00BA2D8B"/>
    <w:rPr>
      <w:b/>
      <w:bCs/>
    </w:rPr>
  </w:style>
  <w:style w:type="character" w:customStyle="1" w:styleId="SalutationZchn">
    <w:name w:val="Salutation Zchn"/>
    <w:basedOn w:val="RegardsZchn"/>
    <w:link w:val="Salutation1"/>
    <w:rsid w:val="00BA2D8B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475F82496B419EA9703562A0575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FF6C5-BC10-4E00-983F-C1A9810FF3A5}"/>
      </w:docPartPr>
      <w:docPartBody>
        <w:p w:rsidR="00E94129" w:rsidRDefault="00711B86" w:rsidP="00A84272">
          <w:pPr>
            <w:pStyle w:val="FE475F82496B419EA9703562A0575842"/>
          </w:pPr>
          <w:r w:rsidRPr="006D22CF">
            <w:t>[Street number]</w:t>
          </w:r>
        </w:p>
      </w:docPartBody>
    </w:docPart>
    <w:docPart>
      <w:docPartPr>
        <w:name w:val="A5C4A4122A374C8396F7313BDEA0D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266E1-F060-41E4-A1CA-A2253BAD0748}"/>
      </w:docPartPr>
      <w:docPartBody>
        <w:p w:rsidR="00E94129" w:rsidRDefault="00711B86" w:rsidP="00A84272">
          <w:pPr>
            <w:pStyle w:val="A5C4A4122A374C8396F7313BDEA0DC62"/>
          </w:pPr>
          <w:r>
            <w:t>[Addressee name]</w:t>
          </w:r>
        </w:p>
      </w:docPartBody>
    </w:docPart>
    <w:docPart>
      <w:docPartPr>
        <w:name w:val="E49759D9ED2E443F90969C16A239C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F3C89-3871-4EB2-AE5D-39C84CDB2FB2}"/>
      </w:docPartPr>
      <w:docPartBody>
        <w:p w:rsidR="00E94129" w:rsidRDefault="00711B86">
          <w:r>
            <w:t>[Your name]</w:t>
          </w:r>
        </w:p>
      </w:docPartBody>
    </w:docPart>
    <w:docPart>
      <w:docPartPr>
        <w:name w:val="2F05316F1C5843DC8406A71D0FEE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7DAF8-75FD-4DC2-821F-DB3AC35CA1EE}"/>
      </w:docPartPr>
      <w:docPartBody>
        <w:p w:rsidR="00E94129" w:rsidRDefault="00711B86">
          <w:r>
            <w:t>[Street]</w:t>
          </w:r>
        </w:p>
      </w:docPartBody>
    </w:docPart>
    <w:docPart>
      <w:docPartPr>
        <w:name w:val="79A5E9BFA14549E2B6A7FF4525DC3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8AACB-2CD6-459B-8650-AD27F9F3CBC5}"/>
      </w:docPartPr>
      <w:docPartBody>
        <w:p w:rsidR="00E94129" w:rsidRDefault="00711B86">
          <w:r>
            <w:t>[City, State ZIP]</w:t>
          </w:r>
        </w:p>
      </w:docPartBody>
    </w:docPart>
    <w:docPart>
      <w:docPartPr>
        <w:name w:val="E8939EABF49640BCA68EF6081AD82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D890A-8D50-45F3-BBF2-F2ED5D20DD89}"/>
      </w:docPartPr>
      <w:docPartBody>
        <w:p w:rsidR="00E94129" w:rsidRDefault="00711B86">
          <w:r w:rsidRPr="006D22CF">
            <w:t>[Addressee name]</w:t>
          </w:r>
        </w:p>
      </w:docPartBody>
    </w:docPart>
    <w:docPart>
      <w:docPartPr>
        <w:name w:val="67FBE63C6F0740AB97A98BE922F4B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D45F4-01FE-47AB-B569-1E651CBF95F2}"/>
      </w:docPartPr>
      <w:docPartBody>
        <w:p w:rsidR="00A84272" w:rsidRPr="008153EE" w:rsidRDefault="00A84272" w:rsidP="00334AFF">
          <w:pPr>
            <w:rPr>
              <w:rStyle w:val="PlaceholderText"/>
              <w:color w:val="000000"/>
            </w:rPr>
          </w:pPr>
          <w:r w:rsidRPr="008153EE">
            <w:rPr>
              <w:rStyle w:val="PlaceholderText"/>
              <w:color w:val="000000"/>
            </w:rPr>
            <w:t>Please enter the text of your letter</w:t>
          </w:r>
        </w:p>
        <w:p w:rsidR="00A84272" w:rsidRPr="008153EE" w:rsidRDefault="00A84272" w:rsidP="00334AFF">
          <w:pPr>
            <w:rPr>
              <w:rStyle w:val="PlaceholderText"/>
              <w:color w:val="000000"/>
            </w:rPr>
          </w:pPr>
        </w:p>
        <w:p w:rsidR="00E94129" w:rsidRDefault="00A84272" w:rsidP="00A84272">
          <w:pPr>
            <w:pStyle w:val="67FBE63C6F0740AB97A98BE922F4B566"/>
          </w:pPr>
          <w:r w:rsidRPr="008153EE">
            <w:rPr>
              <w:rStyle w:val="PlaceholderText"/>
              <w:color w:val="000000"/>
            </w:rPr>
            <w:t>.</w:t>
          </w:r>
        </w:p>
      </w:docPartBody>
    </w:docPart>
    <w:docPart>
      <w:docPartPr>
        <w:name w:val="116A441D6EE04F4D9DDC448873A5A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377BE-E31A-4FC9-B3CB-AF85167B6473}"/>
      </w:docPartPr>
      <w:docPartBody>
        <w:p w:rsidR="00E94129" w:rsidRDefault="00711B86" w:rsidP="00711B86">
          <w:pPr>
            <w:pStyle w:val="116A441D6EE04F4D9DDC448873A5A9B89"/>
          </w:pPr>
          <w:r w:rsidRPr="00BA2D8B">
            <w:rPr>
              <w:rStyle w:val="RegardsZchn"/>
            </w:rPr>
            <w:t>[Regards]</w:t>
          </w:r>
        </w:p>
      </w:docPartBody>
    </w:docPart>
    <w:docPart>
      <w:docPartPr>
        <w:name w:val="CD6A4993C31240FEAA573604D5DDD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47F0A-B0BF-4B9C-9A6D-2CAD90ADA244}"/>
      </w:docPartPr>
      <w:docPartBody>
        <w:p w:rsidR="00E94129" w:rsidRDefault="00711B86" w:rsidP="00711B86">
          <w:pPr>
            <w:pStyle w:val="CD6A4993C31240FEAA573604D5DDD7E79"/>
          </w:pPr>
          <w:r w:rsidRPr="00BA2D8B">
            <w:rPr>
              <w:rStyle w:val="SalutationZchn"/>
            </w:rPr>
            <w:t>[Your name]</w:t>
          </w:r>
        </w:p>
      </w:docPartBody>
    </w:docPart>
    <w:docPart>
      <w:docPartPr>
        <w:name w:val="3FA243071A474B0D87050366D67887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5EC6A-3517-44BD-BEBB-C1A568D78360}"/>
      </w:docPartPr>
      <w:docPartBody>
        <w:p w:rsidR="00A301C6" w:rsidRDefault="00711B86">
          <w:r w:rsidRPr="006D22CF">
            <w:t>[Street]</w:t>
          </w:r>
        </w:p>
      </w:docPartBody>
    </w:docPart>
    <w:docPart>
      <w:docPartPr>
        <w:name w:val="F928FF95B65A4F84BF04938486E581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74FA10-B6F1-4B31-B074-6E563C7002B8}"/>
      </w:docPartPr>
      <w:docPartBody>
        <w:p w:rsidR="00A301C6" w:rsidRDefault="00711B86" w:rsidP="00711B86">
          <w:pPr>
            <w:pStyle w:val="F928FF95B65A4F84BF04938486E5812D7"/>
          </w:pPr>
          <w:r w:rsidRPr="006D22CF">
            <w:rPr>
              <w:rStyle w:val="PlaceholderText"/>
            </w:rPr>
            <w:t>[State]</w:t>
          </w:r>
        </w:p>
      </w:docPartBody>
    </w:docPart>
    <w:docPart>
      <w:docPartPr>
        <w:name w:val="8EEA01F6C16E44FBAE2738DF3C1783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A83F53-CF05-48D2-B767-5009BC5B88DC}"/>
      </w:docPartPr>
      <w:docPartBody>
        <w:p w:rsidR="00A301C6" w:rsidRDefault="00711B86">
          <w:r w:rsidRPr="006D22CF">
            <w:t>[ZIP]</w:t>
          </w:r>
        </w:p>
      </w:docPartBody>
    </w:docPart>
    <w:docPart>
      <w:docPartPr>
        <w:name w:val="020E65D0C94C460DB6481B7128F51A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A07C09-AE67-488A-9618-6097E142B6FA}"/>
      </w:docPartPr>
      <w:docPartBody>
        <w:p w:rsidR="00A301C6" w:rsidRDefault="00711B86" w:rsidP="00711B86">
          <w:pPr>
            <w:pStyle w:val="020E65D0C94C460DB6481B7128F51A767"/>
          </w:pPr>
          <w:r w:rsidRPr="006D22CF">
            <w:rPr>
              <w:rStyle w:val="PlaceholderText"/>
            </w:rPr>
            <w:t>[Subject]</w:t>
          </w:r>
        </w:p>
      </w:docPartBody>
    </w:docPart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10C687-11D3-429D-B498-3C2CC5CEE619}"/>
      </w:docPartPr>
      <w:docPartBody>
        <w:p w:rsidR="00334AFF" w:rsidRDefault="00A301C6">
          <w:r w:rsidRPr="00393C5E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84272"/>
    <w:rsid w:val="0001617B"/>
    <w:rsid w:val="00334AFF"/>
    <w:rsid w:val="004B2971"/>
    <w:rsid w:val="00711B86"/>
    <w:rsid w:val="00A301C6"/>
    <w:rsid w:val="00A66DA4"/>
    <w:rsid w:val="00A84272"/>
    <w:rsid w:val="00E94129"/>
    <w:rsid w:val="00FC09C6"/>
    <w:rsid w:val="00FF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CE1A3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1B86"/>
    <w:rPr>
      <w:color w:val="808080"/>
    </w:rPr>
  </w:style>
  <w:style w:type="paragraph" w:customStyle="1" w:styleId="FE475F82496B419EA9703562A0575842">
    <w:name w:val="FE475F82496B419EA9703562A0575842"/>
    <w:rsid w:val="00A84272"/>
  </w:style>
  <w:style w:type="paragraph" w:customStyle="1" w:styleId="A5C4A4122A374C8396F7313BDEA0DC62">
    <w:name w:val="A5C4A4122A374C8396F7313BDEA0DC62"/>
    <w:rsid w:val="00A84272"/>
  </w:style>
  <w:style w:type="paragraph" w:customStyle="1" w:styleId="D6448963817D4E0980EF23DB624B7B3F">
    <w:name w:val="D6448963817D4E0980EF23DB624B7B3F"/>
    <w:rsid w:val="00A84272"/>
  </w:style>
  <w:style w:type="paragraph" w:customStyle="1" w:styleId="67FBE63C6F0740AB97A98BE922F4B566">
    <w:name w:val="67FBE63C6F0740AB97A98BE922F4B566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">
    <w:name w:val="116A441D6EE04F4D9DDC448873A5A9B8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">
    <w:name w:val="CD6A4993C31240FEAA573604D5DDD7E7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1">
    <w:name w:val="116A441D6EE04F4D9DDC448873A5A9B81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1">
    <w:name w:val="CD6A4993C31240FEAA573604D5DDD7E71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">
    <w:name w:val="F928FF95B65A4F84BF04938486E5812D"/>
    <w:rsid w:val="00A66DA4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">
    <w:name w:val="020E65D0C94C460DB6481B7128F51A76"/>
    <w:rsid w:val="00A66DA4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2">
    <w:name w:val="116A441D6EE04F4D9DDC448873A5A9B82"/>
    <w:rsid w:val="00A66DA4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2">
    <w:name w:val="CD6A4993C31240FEAA573604D5DDD7E72"/>
    <w:rsid w:val="00A66DA4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1">
    <w:name w:val="F928FF95B65A4F84BF04938486E5812D1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1">
    <w:name w:val="020E65D0C94C460DB6481B7128F51A761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3">
    <w:name w:val="116A441D6EE04F4D9DDC448873A5A9B83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3">
    <w:name w:val="CD6A4993C31240FEAA573604D5DDD7E73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2">
    <w:name w:val="F928FF95B65A4F84BF04938486E5812D2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2">
    <w:name w:val="020E65D0C94C460DB6481B7128F51A762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4">
    <w:name w:val="116A441D6EE04F4D9DDC448873A5A9B84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4">
    <w:name w:val="CD6A4993C31240FEAA573604D5DDD7E74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3">
    <w:name w:val="F928FF95B65A4F84BF04938486E5812D3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3">
    <w:name w:val="020E65D0C94C460DB6481B7128F51A763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5">
    <w:name w:val="116A441D6EE04F4D9DDC448873A5A9B85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5">
    <w:name w:val="CD6A4993C31240FEAA573604D5DDD7E75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4">
    <w:name w:val="F928FF95B65A4F84BF04938486E5812D4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4">
    <w:name w:val="020E65D0C94C460DB6481B7128F51A764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6">
    <w:name w:val="116A441D6EE04F4D9DDC448873A5A9B86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6">
    <w:name w:val="CD6A4993C31240FEAA573604D5DDD7E76"/>
    <w:rsid w:val="00A301C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5">
    <w:name w:val="F928FF95B65A4F84BF04938486E5812D5"/>
    <w:rsid w:val="00334AFF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5">
    <w:name w:val="020E65D0C94C460DB6481B7128F51A765"/>
    <w:rsid w:val="00334AFF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7">
    <w:name w:val="116A441D6EE04F4D9DDC448873A5A9B87"/>
    <w:rsid w:val="00334AFF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7">
    <w:name w:val="CD6A4993C31240FEAA573604D5DDD7E77"/>
    <w:rsid w:val="00334AFF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F928FF95B65A4F84BF04938486E5812D6">
    <w:name w:val="F928FF95B65A4F84BF04938486E5812D6"/>
    <w:rsid w:val="00711B8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6">
    <w:name w:val="020E65D0C94C460DB6481B7128F51A766"/>
    <w:rsid w:val="00711B8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Regards">
    <w:name w:val="Regards"/>
    <w:basedOn w:val="Normal"/>
    <w:link w:val="RegardsZchn"/>
    <w:qFormat/>
    <w:rsid w:val="00711B86"/>
    <w:pPr>
      <w:tabs>
        <w:tab w:val="left" w:pos="2258"/>
      </w:tabs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4"/>
    </w:rPr>
  </w:style>
  <w:style w:type="character" w:customStyle="1" w:styleId="RegardsZchn">
    <w:name w:val="Regards Zchn"/>
    <w:basedOn w:val="DefaultParagraphFont"/>
    <w:link w:val="Regards"/>
    <w:rsid w:val="00711B86"/>
    <w:rPr>
      <w:rFonts w:ascii="Calibri" w:eastAsia="Times New Roman" w:hAnsi="Calibri" w:cs="Times New Roman"/>
      <w:i/>
      <w:color w:val="000000"/>
      <w:sz w:val="20"/>
      <w:szCs w:val="24"/>
    </w:rPr>
  </w:style>
  <w:style w:type="paragraph" w:customStyle="1" w:styleId="116A441D6EE04F4D9DDC448873A5A9B88">
    <w:name w:val="116A441D6EE04F4D9DDC448873A5A9B88"/>
    <w:rsid w:val="00711B86"/>
    <w:pPr>
      <w:tabs>
        <w:tab w:val="left" w:pos="2258"/>
      </w:tabs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4"/>
    </w:rPr>
  </w:style>
  <w:style w:type="paragraph" w:customStyle="1" w:styleId="Salutation1">
    <w:name w:val="Salutation1"/>
    <w:basedOn w:val="Regards"/>
    <w:link w:val="SalutationZchn"/>
    <w:qFormat/>
    <w:rsid w:val="00711B86"/>
    <w:rPr>
      <w:i w:val="0"/>
    </w:rPr>
  </w:style>
  <w:style w:type="character" w:customStyle="1" w:styleId="SalutationZchn">
    <w:name w:val="Salutation Zchn"/>
    <w:basedOn w:val="RegardsZchn"/>
    <w:link w:val="Salutation1"/>
    <w:rsid w:val="00711B86"/>
    <w:rPr>
      <w:rFonts w:ascii="Calibri" w:eastAsia="Times New Roman" w:hAnsi="Calibri" w:cs="Times New Roman"/>
      <w:i w:val="0"/>
      <w:color w:val="000000"/>
      <w:sz w:val="20"/>
      <w:szCs w:val="24"/>
    </w:rPr>
  </w:style>
  <w:style w:type="paragraph" w:customStyle="1" w:styleId="CD6A4993C31240FEAA573604D5DDD7E78">
    <w:name w:val="CD6A4993C31240FEAA573604D5DDD7E78"/>
    <w:rsid w:val="00711B86"/>
    <w:pPr>
      <w:tabs>
        <w:tab w:val="left" w:pos="2258"/>
      </w:tabs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4"/>
    </w:rPr>
  </w:style>
  <w:style w:type="paragraph" w:customStyle="1" w:styleId="F928FF95B65A4F84BF04938486E5812D7">
    <w:name w:val="F928FF95B65A4F84BF04938486E5812D7"/>
    <w:rsid w:val="00711B8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020E65D0C94C460DB6481B7128F51A767">
    <w:name w:val="020E65D0C94C460DB6481B7128F51A767"/>
    <w:rsid w:val="00711B86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9">
    <w:name w:val="116A441D6EE04F4D9DDC448873A5A9B89"/>
    <w:rsid w:val="00711B86"/>
    <w:pPr>
      <w:tabs>
        <w:tab w:val="left" w:pos="2258"/>
      </w:tabs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4"/>
    </w:rPr>
  </w:style>
  <w:style w:type="paragraph" w:customStyle="1" w:styleId="CD6A4993C31240FEAA573604D5DDD7E79">
    <w:name w:val="CD6A4993C31240FEAA573604D5DDD7E79"/>
    <w:rsid w:val="00711B86"/>
    <w:pPr>
      <w:tabs>
        <w:tab w:val="left" w:pos="2258"/>
      </w:tabs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4C3C745-4BAA-47FA-9561-5FF349B7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2698</Characters>
  <Application>Microsoft Office Word</Application>
  <DocSecurity>0</DocSecurity>
  <Lines>22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Template for private letter. Saved using office 2010 beta.</dc:description>
  <cp:lastModifiedBy/>
  <cp:revision>1</cp:revision>
  <dcterms:created xsi:type="dcterms:W3CDTF">2009-12-09T09:06:00Z</dcterms:created>
  <dcterms:modified xsi:type="dcterms:W3CDTF">2009-12-11T08:42:00Z</dcterms:modified>
  <cp:category>letters</cp:category>
</cp:coreProperties>
</file>